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D94F2" w14:textId="77777777" w:rsidR="002821D1" w:rsidRDefault="00F46834">
      <w:proofErr w:type="spellStart"/>
      <w:r>
        <w:t>一、具体技术要求</w:t>
      </w:r>
      <w:proofErr w:type="spellEnd"/>
    </w:p>
    <w:tbl>
      <w:tblPr>
        <w:tblStyle w:val="af7"/>
        <w:tblW w:w="0" w:type="auto"/>
        <w:tblLook w:val="04A0" w:firstRow="1" w:lastRow="0" w:firstColumn="1" w:lastColumn="0" w:noHBand="0" w:noVBand="1"/>
      </w:tblPr>
      <w:tblGrid>
        <w:gridCol w:w="2160"/>
        <w:gridCol w:w="2160"/>
        <w:gridCol w:w="2160"/>
        <w:gridCol w:w="2160"/>
      </w:tblGrid>
      <w:tr w:rsidR="002821D1" w14:paraId="7CF0DEAC" w14:textId="77777777">
        <w:tc>
          <w:tcPr>
            <w:tcW w:w="2160" w:type="dxa"/>
          </w:tcPr>
          <w:p w14:paraId="21F7FA42" w14:textId="77777777" w:rsidR="002821D1" w:rsidRDefault="00F46834">
            <w:proofErr w:type="spellStart"/>
            <w:r>
              <w:t>序号</w:t>
            </w:r>
            <w:proofErr w:type="spellEnd"/>
          </w:p>
        </w:tc>
        <w:tc>
          <w:tcPr>
            <w:tcW w:w="2160" w:type="dxa"/>
          </w:tcPr>
          <w:p w14:paraId="4148707F" w14:textId="77777777" w:rsidR="002821D1" w:rsidRDefault="00F46834">
            <w:proofErr w:type="spellStart"/>
            <w:r>
              <w:t>货物名称</w:t>
            </w:r>
            <w:proofErr w:type="spellEnd"/>
          </w:p>
        </w:tc>
        <w:tc>
          <w:tcPr>
            <w:tcW w:w="4320" w:type="dxa"/>
            <w:gridSpan w:val="2"/>
          </w:tcPr>
          <w:p w14:paraId="13108CA9" w14:textId="77777777" w:rsidR="002821D1" w:rsidRDefault="00F46834">
            <w:proofErr w:type="spellStart"/>
            <w:r>
              <w:t>技术要求</w:t>
            </w:r>
            <w:proofErr w:type="spellEnd"/>
          </w:p>
        </w:tc>
      </w:tr>
      <w:tr w:rsidR="002821D1" w14:paraId="31411658" w14:textId="77777777">
        <w:tc>
          <w:tcPr>
            <w:tcW w:w="4320" w:type="dxa"/>
            <w:gridSpan w:val="2"/>
          </w:tcPr>
          <w:p w14:paraId="3F9B5DED" w14:textId="77777777" w:rsidR="002821D1" w:rsidRDefault="00F46834">
            <w:proofErr w:type="spellStart"/>
            <w:r>
              <w:t>总体要求</w:t>
            </w:r>
            <w:proofErr w:type="spellEnd"/>
          </w:p>
        </w:tc>
        <w:tc>
          <w:tcPr>
            <w:tcW w:w="4320" w:type="dxa"/>
            <w:gridSpan w:val="2"/>
          </w:tcPr>
          <w:p w14:paraId="466F273C" w14:textId="77777777" w:rsidR="002821D1" w:rsidRDefault="00F46834">
            <w:r>
              <w:t>最大真空度0.098Mpa</w:t>
            </w:r>
          </w:p>
        </w:tc>
      </w:tr>
      <w:tr w:rsidR="002821D1" w14:paraId="3B944CE5" w14:textId="77777777">
        <w:tc>
          <w:tcPr>
            <w:tcW w:w="2160" w:type="dxa"/>
          </w:tcPr>
          <w:p w14:paraId="2902F6E0" w14:textId="77777777" w:rsidR="002821D1" w:rsidRDefault="00F46834">
            <w:r>
              <w:t>2</w:t>
            </w:r>
          </w:p>
        </w:tc>
        <w:tc>
          <w:tcPr>
            <w:tcW w:w="2160" w:type="dxa"/>
          </w:tcPr>
          <w:p w14:paraId="71C5BF19" w14:textId="77777777" w:rsidR="002821D1" w:rsidRDefault="00F46834">
            <w:proofErr w:type="spellStart"/>
            <w:r>
              <w:t>主机要求</w:t>
            </w:r>
            <w:proofErr w:type="spellEnd"/>
          </w:p>
        </w:tc>
        <w:tc>
          <w:tcPr>
            <w:tcW w:w="4320" w:type="dxa"/>
            <w:gridSpan w:val="2"/>
          </w:tcPr>
          <w:p w14:paraId="4A41061C" w14:textId="788079D9" w:rsidR="002821D1" w:rsidRDefault="00F46834">
            <w:pPr>
              <w:rPr>
                <w:lang w:eastAsia="zh-CN"/>
              </w:rPr>
            </w:pPr>
            <w:r>
              <w:rPr>
                <w:lang w:eastAsia="zh-CN"/>
              </w:rPr>
              <w:t>1.1...电源及功率</w:t>
            </w:r>
            <w:r>
              <w:rPr>
                <w:lang w:eastAsia="zh-CN"/>
              </w:rPr>
              <w:br/>
            </w:r>
            <w:r>
              <w:rPr>
                <w:lang w:eastAsia="zh-CN"/>
              </w:rPr>
              <w:br/>
              <w:t>1.1.1...电源  220V，50Hz</w:t>
            </w:r>
            <w:r>
              <w:rPr>
                <w:lang w:eastAsia="zh-CN"/>
              </w:rPr>
              <w:br/>
            </w:r>
            <w:r>
              <w:rPr>
                <w:lang w:eastAsia="zh-CN"/>
              </w:rPr>
              <w:br/>
              <w:t xml:space="preserve">1.1.2...功率  </w:t>
            </w:r>
            <w:r w:rsidR="00DD1B8F">
              <w:rPr>
                <w:rFonts w:hint="eastAsia"/>
                <w:lang w:eastAsia="zh-CN"/>
              </w:rPr>
              <w:t>≥</w:t>
            </w:r>
            <w:r>
              <w:rPr>
                <w:lang w:eastAsia="zh-CN"/>
              </w:rPr>
              <w:t>180W</w:t>
            </w:r>
            <w:r>
              <w:rPr>
                <w:lang w:eastAsia="zh-CN"/>
              </w:rPr>
              <w:br/>
            </w:r>
            <w:r>
              <w:rPr>
                <w:lang w:eastAsia="zh-CN"/>
              </w:rPr>
              <w:br/>
              <w:t>1.2...流量与扬程</w:t>
            </w:r>
            <w:r>
              <w:rPr>
                <w:lang w:eastAsia="zh-CN"/>
              </w:rPr>
              <w:br/>
            </w:r>
            <w:r>
              <w:rPr>
                <w:lang w:eastAsia="zh-CN"/>
              </w:rPr>
              <w:br/>
              <w:t xml:space="preserve">1.2.1...流量  </w:t>
            </w:r>
            <w:r w:rsidR="00DD1B8F">
              <w:rPr>
                <w:rFonts w:hint="eastAsia"/>
                <w:lang w:eastAsia="zh-CN"/>
              </w:rPr>
              <w:t>≥</w:t>
            </w:r>
            <w:r>
              <w:rPr>
                <w:lang w:eastAsia="zh-CN"/>
              </w:rPr>
              <w:t>60L/min</w:t>
            </w:r>
            <w:r>
              <w:rPr>
                <w:lang w:eastAsia="zh-CN"/>
              </w:rPr>
              <w:br/>
            </w:r>
            <w:r>
              <w:rPr>
                <w:lang w:eastAsia="zh-CN"/>
              </w:rPr>
              <w:br/>
              <w:t xml:space="preserve">1.2.2...扬程 </w:t>
            </w:r>
            <w:r w:rsidR="00DD1B8F">
              <w:rPr>
                <w:rFonts w:hint="eastAsia"/>
                <w:lang w:eastAsia="zh-CN"/>
              </w:rPr>
              <w:t>≥</w:t>
            </w:r>
            <w:r>
              <w:rPr>
                <w:lang w:eastAsia="zh-CN"/>
              </w:rPr>
              <w:t>8M</w:t>
            </w:r>
            <w:r>
              <w:rPr>
                <w:lang w:eastAsia="zh-CN"/>
              </w:rPr>
              <w:br/>
            </w:r>
            <w:r>
              <w:rPr>
                <w:lang w:eastAsia="zh-CN"/>
              </w:rPr>
              <w:br/>
              <w:t>1.3...外形</w:t>
            </w:r>
            <w:r>
              <w:rPr>
                <w:lang w:eastAsia="zh-CN"/>
              </w:rPr>
              <w:br/>
            </w:r>
            <w:r>
              <w:rPr>
                <w:lang w:eastAsia="zh-CN"/>
              </w:rPr>
              <w:br/>
              <w:t xml:space="preserve">1.3.1...外形尺寸  </w:t>
            </w:r>
            <w:r w:rsidR="00DD1B8F">
              <w:rPr>
                <w:rFonts w:hint="eastAsia"/>
                <w:lang w:eastAsia="zh-CN"/>
              </w:rPr>
              <w:t>约</w:t>
            </w:r>
            <w:r>
              <w:rPr>
                <w:lang w:eastAsia="zh-CN"/>
              </w:rPr>
              <w:t>40×39×45cm</w:t>
            </w:r>
            <w:r>
              <w:rPr>
                <w:lang w:eastAsia="zh-CN"/>
              </w:rPr>
              <w:br/>
            </w:r>
            <w:r>
              <w:rPr>
                <w:lang w:eastAsia="zh-CN"/>
              </w:rPr>
              <w:br/>
              <w:t xml:space="preserve">1.3.2...重量  </w:t>
            </w:r>
            <w:r w:rsidR="00DD1B8F">
              <w:rPr>
                <w:rFonts w:hint="eastAsia"/>
                <w:lang w:eastAsia="zh-CN"/>
              </w:rPr>
              <w:t>约</w:t>
            </w:r>
            <w:r>
              <w:rPr>
                <w:lang w:eastAsia="zh-CN"/>
              </w:rPr>
              <w:t>10.5kg</w:t>
            </w:r>
            <w:r>
              <w:rPr>
                <w:lang w:eastAsia="zh-CN"/>
              </w:rPr>
              <w:br/>
            </w:r>
            <w:r>
              <w:rPr>
                <w:lang w:eastAsia="zh-CN"/>
              </w:rPr>
              <w:br/>
              <w:t xml:space="preserve">1.3.3...储水箱容积 </w:t>
            </w:r>
            <w:r w:rsidR="00DD1B8F">
              <w:rPr>
                <w:rFonts w:hint="eastAsia"/>
                <w:lang w:eastAsia="zh-CN"/>
              </w:rPr>
              <w:t>≥</w:t>
            </w:r>
            <w:r>
              <w:rPr>
                <w:lang w:eastAsia="zh-CN"/>
              </w:rPr>
              <w:t>15L</w:t>
            </w:r>
            <w:r>
              <w:rPr>
                <w:lang w:eastAsia="zh-CN"/>
              </w:rPr>
              <w:br/>
            </w:r>
            <w:r>
              <w:rPr>
                <w:lang w:eastAsia="zh-CN"/>
              </w:rPr>
              <w:br/>
              <w:t>1.4...材质工程塑料外壳、泵壳、叶轮、主管道</w:t>
            </w:r>
            <w:r>
              <w:rPr>
                <w:lang w:eastAsia="zh-CN"/>
              </w:rPr>
              <w:br/>
            </w:r>
            <w:r>
              <w:rPr>
                <w:lang w:eastAsia="zh-CN"/>
              </w:rPr>
              <w:br/>
              <w:t>1.5...抽气头</w:t>
            </w:r>
            <w:r>
              <w:rPr>
                <w:lang w:eastAsia="zh-CN"/>
              </w:rPr>
              <w:br/>
            </w:r>
            <w:r>
              <w:rPr>
                <w:lang w:eastAsia="zh-CN"/>
              </w:rPr>
              <w:br/>
              <w:t>1.5.1...抽气头 2个</w:t>
            </w:r>
            <w:r w:rsidR="00DD1B8F">
              <w:rPr>
                <w:rFonts w:hint="eastAsia"/>
                <w:lang w:eastAsia="zh-CN"/>
              </w:rPr>
              <w:t>，带3米硬质抽气管；</w:t>
            </w:r>
            <w:r>
              <w:rPr>
                <w:lang w:eastAsia="zh-CN"/>
              </w:rPr>
              <w:br/>
            </w:r>
            <w:r>
              <w:rPr>
                <w:lang w:eastAsia="zh-CN"/>
              </w:rPr>
              <w:br/>
              <w:t>1.5.2...单头抽气量</w:t>
            </w:r>
            <w:r w:rsidR="00DD1B8F">
              <w:rPr>
                <w:rFonts w:hint="eastAsia"/>
                <w:lang w:eastAsia="zh-CN"/>
              </w:rPr>
              <w:t>≥</w:t>
            </w:r>
            <w:r>
              <w:rPr>
                <w:lang w:eastAsia="zh-CN"/>
              </w:rPr>
              <w:t>10L/min</w:t>
            </w:r>
          </w:p>
        </w:tc>
      </w:tr>
      <w:tr w:rsidR="002821D1" w14:paraId="77E2E121" w14:textId="77777777">
        <w:tc>
          <w:tcPr>
            <w:tcW w:w="2160" w:type="dxa"/>
          </w:tcPr>
          <w:p w14:paraId="4356B62C" w14:textId="77777777" w:rsidR="002821D1" w:rsidRDefault="00F46834">
            <w:r>
              <w:t>2</w:t>
            </w:r>
          </w:p>
        </w:tc>
        <w:tc>
          <w:tcPr>
            <w:tcW w:w="2160" w:type="dxa"/>
          </w:tcPr>
          <w:p w14:paraId="70978CAC" w14:textId="77777777" w:rsidR="002821D1" w:rsidRDefault="00F46834">
            <w:proofErr w:type="spellStart"/>
            <w:r>
              <w:t>附属设备要求</w:t>
            </w:r>
            <w:proofErr w:type="spellEnd"/>
          </w:p>
        </w:tc>
        <w:tc>
          <w:tcPr>
            <w:tcW w:w="4320" w:type="dxa"/>
            <w:gridSpan w:val="2"/>
          </w:tcPr>
          <w:p w14:paraId="00FCA8C3" w14:textId="77777777" w:rsidR="002821D1" w:rsidRDefault="00F46834">
            <w:proofErr w:type="spellStart"/>
            <w:r>
              <w:t>无附属设备</w:t>
            </w:r>
            <w:proofErr w:type="spellEnd"/>
          </w:p>
        </w:tc>
      </w:tr>
      <w:tr w:rsidR="002821D1" w14:paraId="1C6B5501" w14:textId="77777777">
        <w:tc>
          <w:tcPr>
            <w:tcW w:w="8640" w:type="dxa"/>
            <w:gridSpan w:val="4"/>
          </w:tcPr>
          <w:p w14:paraId="55E3BA35" w14:textId="77777777" w:rsidR="002821D1" w:rsidRDefault="00F46834">
            <w:pPr>
              <w:rPr>
                <w:lang w:eastAsia="zh-CN"/>
              </w:rPr>
            </w:pPr>
            <w:r>
              <w:rPr>
                <w:lang w:eastAsia="zh-CN"/>
              </w:rPr>
              <w:t>配置清单 (注：配置清单需明确数量、单位、且不可涉及产地品牌型号等)</w:t>
            </w:r>
          </w:p>
        </w:tc>
      </w:tr>
      <w:tr w:rsidR="002821D1" w14:paraId="584A8A54" w14:textId="77777777">
        <w:tc>
          <w:tcPr>
            <w:tcW w:w="2160" w:type="dxa"/>
          </w:tcPr>
          <w:p w14:paraId="5CA8C15B" w14:textId="77777777" w:rsidR="002821D1" w:rsidRDefault="00F46834">
            <w:proofErr w:type="spellStart"/>
            <w:r>
              <w:t>序号</w:t>
            </w:r>
            <w:proofErr w:type="spellEnd"/>
          </w:p>
        </w:tc>
        <w:tc>
          <w:tcPr>
            <w:tcW w:w="2160" w:type="dxa"/>
          </w:tcPr>
          <w:p w14:paraId="510EB086" w14:textId="77777777" w:rsidR="002821D1" w:rsidRDefault="00F46834">
            <w:proofErr w:type="spellStart"/>
            <w:r>
              <w:t>名称</w:t>
            </w:r>
            <w:proofErr w:type="spellEnd"/>
          </w:p>
        </w:tc>
        <w:tc>
          <w:tcPr>
            <w:tcW w:w="2160" w:type="dxa"/>
          </w:tcPr>
          <w:p w14:paraId="3B96F72C" w14:textId="77777777" w:rsidR="002821D1" w:rsidRDefault="00F46834">
            <w:proofErr w:type="spellStart"/>
            <w:r>
              <w:t>单位</w:t>
            </w:r>
            <w:proofErr w:type="spellEnd"/>
          </w:p>
        </w:tc>
        <w:tc>
          <w:tcPr>
            <w:tcW w:w="2160" w:type="dxa"/>
          </w:tcPr>
          <w:p w14:paraId="29951B71" w14:textId="77777777" w:rsidR="002821D1" w:rsidRDefault="00F46834">
            <w:proofErr w:type="spellStart"/>
            <w:r>
              <w:t>数量</w:t>
            </w:r>
            <w:proofErr w:type="spellEnd"/>
          </w:p>
        </w:tc>
      </w:tr>
      <w:tr w:rsidR="002821D1" w14:paraId="52A0B504" w14:textId="77777777">
        <w:tc>
          <w:tcPr>
            <w:tcW w:w="2160" w:type="dxa"/>
          </w:tcPr>
          <w:p w14:paraId="3EA98EE9" w14:textId="77777777" w:rsidR="002821D1" w:rsidRDefault="00F46834">
            <w:r>
              <w:t>1</w:t>
            </w:r>
          </w:p>
        </w:tc>
        <w:tc>
          <w:tcPr>
            <w:tcW w:w="2160" w:type="dxa"/>
          </w:tcPr>
          <w:p w14:paraId="09DC44AF" w14:textId="77777777" w:rsidR="002821D1" w:rsidRDefault="00F46834">
            <w:proofErr w:type="spellStart"/>
            <w:r>
              <w:t>主机</w:t>
            </w:r>
            <w:proofErr w:type="spellEnd"/>
          </w:p>
        </w:tc>
        <w:tc>
          <w:tcPr>
            <w:tcW w:w="2160" w:type="dxa"/>
          </w:tcPr>
          <w:p w14:paraId="62439E5A" w14:textId="77777777" w:rsidR="002821D1" w:rsidRDefault="00F46834">
            <w:r>
              <w:t>台</w:t>
            </w:r>
          </w:p>
        </w:tc>
        <w:tc>
          <w:tcPr>
            <w:tcW w:w="2160" w:type="dxa"/>
          </w:tcPr>
          <w:p w14:paraId="571EC60D" w14:textId="77777777" w:rsidR="002821D1" w:rsidRDefault="00F46834">
            <w:r>
              <w:t>1</w:t>
            </w:r>
          </w:p>
        </w:tc>
      </w:tr>
    </w:tbl>
    <w:p w14:paraId="7A4D418D" w14:textId="77777777" w:rsidR="002821D1" w:rsidRDefault="00F46834">
      <w:proofErr w:type="spellStart"/>
      <w:r>
        <w:t>二、商务条款</w:t>
      </w:r>
      <w:proofErr w:type="spellEnd"/>
    </w:p>
    <w:tbl>
      <w:tblPr>
        <w:tblStyle w:val="af7"/>
        <w:tblW w:w="0" w:type="auto"/>
        <w:tblLook w:val="04A0" w:firstRow="1" w:lastRow="0" w:firstColumn="1" w:lastColumn="0" w:noHBand="0" w:noVBand="1"/>
      </w:tblPr>
      <w:tblGrid>
        <w:gridCol w:w="1440"/>
        <w:gridCol w:w="1440"/>
        <w:gridCol w:w="1440"/>
        <w:gridCol w:w="1440"/>
        <w:gridCol w:w="1440"/>
        <w:gridCol w:w="1440"/>
      </w:tblGrid>
      <w:tr w:rsidR="002821D1" w14:paraId="43C18AA2" w14:textId="77777777">
        <w:tc>
          <w:tcPr>
            <w:tcW w:w="2880" w:type="dxa"/>
            <w:gridSpan w:val="2"/>
          </w:tcPr>
          <w:p w14:paraId="00D8BC08" w14:textId="77777777" w:rsidR="002821D1" w:rsidRDefault="00F46834">
            <w:proofErr w:type="spellStart"/>
            <w:r>
              <w:t>序号</w:t>
            </w:r>
            <w:proofErr w:type="spellEnd"/>
          </w:p>
        </w:tc>
        <w:tc>
          <w:tcPr>
            <w:tcW w:w="2880" w:type="dxa"/>
            <w:gridSpan w:val="2"/>
          </w:tcPr>
          <w:p w14:paraId="15B2317C" w14:textId="77777777" w:rsidR="002821D1" w:rsidRDefault="00F46834">
            <w:proofErr w:type="spellStart"/>
            <w:r>
              <w:t>目录</w:t>
            </w:r>
            <w:proofErr w:type="spellEnd"/>
          </w:p>
        </w:tc>
        <w:tc>
          <w:tcPr>
            <w:tcW w:w="2880" w:type="dxa"/>
            <w:gridSpan w:val="2"/>
          </w:tcPr>
          <w:p w14:paraId="70212CD3" w14:textId="77777777" w:rsidR="002821D1" w:rsidRDefault="00F46834">
            <w:proofErr w:type="spellStart"/>
            <w:r>
              <w:t>商务要求</w:t>
            </w:r>
            <w:proofErr w:type="spellEnd"/>
          </w:p>
        </w:tc>
      </w:tr>
      <w:tr w:rsidR="002821D1" w14:paraId="0607944E" w14:textId="77777777">
        <w:tc>
          <w:tcPr>
            <w:tcW w:w="8640" w:type="dxa"/>
            <w:gridSpan w:val="6"/>
          </w:tcPr>
          <w:p w14:paraId="72F04157" w14:textId="77777777" w:rsidR="002821D1" w:rsidRDefault="00F46834">
            <w:pPr>
              <w:rPr>
                <w:lang w:eastAsia="zh-CN"/>
              </w:rPr>
            </w:pPr>
            <w:r>
              <w:rPr>
                <w:lang w:eastAsia="zh-CN"/>
              </w:rPr>
              <w:t>（一）免费保修期内售后服务要求</w:t>
            </w:r>
          </w:p>
        </w:tc>
      </w:tr>
      <w:tr w:rsidR="002821D1" w14:paraId="64E6BA4B" w14:textId="77777777">
        <w:tc>
          <w:tcPr>
            <w:tcW w:w="2880" w:type="dxa"/>
            <w:gridSpan w:val="2"/>
            <w:vMerge w:val="restart"/>
          </w:tcPr>
          <w:p w14:paraId="6BD124D0" w14:textId="77777777" w:rsidR="002821D1" w:rsidRDefault="00F46834">
            <w:r>
              <w:t>1</w:t>
            </w:r>
          </w:p>
        </w:tc>
        <w:tc>
          <w:tcPr>
            <w:tcW w:w="2880" w:type="dxa"/>
            <w:gridSpan w:val="2"/>
            <w:vMerge w:val="restart"/>
          </w:tcPr>
          <w:p w14:paraId="517E2D68" w14:textId="77777777" w:rsidR="002821D1" w:rsidRDefault="00F46834">
            <w:proofErr w:type="spellStart"/>
            <w:r>
              <w:t>维修及维护服务</w:t>
            </w:r>
            <w:proofErr w:type="spellEnd"/>
          </w:p>
        </w:tc>
        <w:tc>
          <w:tcPr>
            <w:tcW w:w="2880" w:type="dxa"/>
            <w:gridSpan w:val="2"/>
          </w:tcPr>
          <w:p w14:paraId="70A0D3B5" w14:textId="77777777" w:rsidR="002821D1" w:rsidRDefault="00F46834">
            <w:pPr>
              <w:rPr>
                <w:lang w:eastAsia="zh-CN"/>
              </w:rPr>
            </w:pPr>
            <w:r>
              <w:rPr>
                <w:lang w:eastAsia="zh-CN"/>
              </w:rPr>
              <w:t>★1.1 一般情况下国产货物自签订合同之日起 30 日历日内、进口货物自60日历日内交货并安装调试交付验</w:t>
            </w:r>
            <w:r>
              <w:rPr>
                <w:lang w:eastAsia="zh-CN"/>
              </w:rPr>
              <w:lastRenderedPageBreak/>
              <w:t>收，特殊情况下国产货物可延迟至 60 日、进口设备可延迟至 90日交货。</w:t>
            </w:r>
          </w:p>
        </w:tc>
      </w:tr>
      <w:tr w:rsidR="002821D1" w14:paraId="5253D9C4" w14:textId="77777777">
        <w:tc>
          <w:tcPr>
            <w:tcW w:w="2880" w:type="dxa"/>
            <w:gridSpan w:val="2"/>
            <w:vMerge/>
          </w:tcPr>
          <w:p w14:paraId="0285ACB0" w14:textId="77777777" w:rsidR="002821D1" w:rsidRDefault="002821D1">
            <w:pPr>
              <w:rPr>
                <w:lang w:eastAsia="zh-CN"/>
              </w:rPr>
            </w:pPr>
          </w:p>
        </w:tc>
        <w:tc>
          <w:tcPr>
            <w:tcW w:w="2880" w:type="dxa"/>
            <w:gridSpan w:val="2"/>
            <w:vMerge/>
          </w:tcPr>
          <w:p w14:paraId="5D3E7C74" w14:textId="77777777" w:rsidR="002821D1" w:rsidRDefault="002821D1">
            <w:pPr>
              <w:rPr>
                <w:lang w:eastAsia="zh-CN"/>
              </w:rPr>
            </w:pPr>
          </w:p>
        </w:tc>
        <w:tc>
          <w:tcPr>
            <w:tcW w:w="2880" w:type="dxa"/>
            <w:gridSpan w:val="2"/>
          </w:tcPr>
          <w:p w14:paraId="413967E7" w14:textId="0C65E60C" w:rsidR="002821D1" w:rsidRDefault="00F46834">
            <w:pPr>
              <w:rPr>
                <w:lang w:eastAsia="zh-CN"/>
              </w:rPr>
            </w:pPr>
            <w:r>
              <w:rPr>
                <w:lang w:eastAsia="zh-CN"/>
              </w:rPr>
              <w:t>1.2</w:t>
            </w:r>
            <w:r w:rsidR="00BF053D">
              <w:rPr>
                <w:rFonts w:hint="eastAsia"/>
                <w:lang w:eastAsia="zh-CN"/>
              </w:rPr>
              <w:t>三年</w:t>
            </w:r>
            <w:r>
              <w:rPr>
                <w:lang w:eastAsia="zh-CN"/>
              </w:rPr>
              <w:t>免费保修期</w:t>
            </w:r>
            <w:r w:rsidR="00BF053D">
              <w:rPr>
                <w:rFonts w:hint="eastAsia"/>
                <w:lang w:eastAsia="zh-CN"/>
              </w:rPr>
              <w:t>，在保修期</w:t>
            </w:r>
            <w:bookmarkStart w:id="0" w:name="_GoBack"/>
            <w:bookmarkEnd w:id="0"/>
            <w:r>
              <w:rPr>
                <w:lang w:eastAsia="zh-CN"/>
              </w:rPr>
              <w:t>内,年度定期预防性维护保养次数应不少于 4 次。保修期内免费更换零配件、免工时费。每次预防性维护保养后应出具符合厂家标准的保养记录，每年度提供符合厂家技术标准或第三方认可的质控报告。</w:t>
            </w:r>
          </w:p>
        </w:tc>
      </w:tr>
      <w:tr w:rsidR="002821D1" w14:paraId="64EA68AB" w14:textId="77777777">
        <w:tc>
          <w:tcPr>
            <w:tcW w:w="2880" w:type="dxa"/>
            <w:gridSpan w:val="2"/>
            <w:vMerge/>
          </w:tcPr>
          <w:p w14:paraId="75D60DAA" w14:textId="77777777" w:rsidR="002821D1" w:rsidRDefault="002821D1">
            <w:pPr>
              <w:rPr>
                <w:lang w:eastAsia="zh-CN"/>
              </w:rPr>
            </w:pPr>
          </w:p>
        </w:tc>
        <w:tc>
          <w:tcPr>
            <w:tcW w:w="2880" w:type="dxa"/>
            <w:gridSpan w:val="2"/>
            <w:vMerge/>
          </w:tcPr>
          <w:p w14:paraId="2FD72E51" w14:textId="77777777" w:rsidR="002821D1" w:rsidRDefault="002821D1">
            <w:pPr>
              <w:rPr>
                <w:lang w:eastAsia="zh-CN"/>
              </w:rPr>
            </w:pPr>
          </w:p>
        </w:tc>
        <w:tc>
          <w:tcPr>
            <w:tcW w:w="2880" w:type="dxa"/>
            <w:gridSpan w:val="2"/>
          </w:tcPr>
          <w:p w14:paraId="6D18A121" w14:textId="77777777" w:rsidR="002821D1" w:rsidRDefault="00F46834">
            <w:pPr>
              <w:rPr>
                <w:lang w:eastAsia="zh-CN"/>
              </w:rPr>
            </w:pPr>
            <w:r>
              <w:rPr>
                <w:lang w:eastAsia="zh-CN"/>
              </w:rPr>
              <w:t>1.3由设备制造商提供售后服务，4 小时内响应，24 小时维修到位（不可抗力情况除外）。消耗品和零配件供应及时，特殊情况下可提供备用机。</w:t>
            </w:r>
          </w:p>
        </w:tc>
      </w:tr>
      <w:tr w:rsidR="002821D1" w14:paraId="2C6C9B9A" w14:textId="77777777">
        <w:tc>
          <w:tcPr>
            <w:tcW w:w="2880" w:type="dxa"/>
            <w:gridSpan w:val="2"/>
            <w:vMerge/>
          </w:tcPr>
          <w:p w14:paraId="0FBE67BA" w14:textId="77777777" w:rsidR="002821D1" w:rsidRDefault="002821D1">
            <w:pPr>
              <w:rPr>
                <w:lang w:eastAsia="zh-CN"/>
              </w:rPr>
            </w:pPr>
          </w:p>
        </w:tc>
        <w:tc>
          <w:tcPr>
            <w:tcW w:w="2880" w:type="dxa"/>
            <w:gridSpan w:val="2"/>
            <w:vMerge/>
          </w:tcPr>
          <w:p w14:paraId="169E0ADD" w14:textId="77777777" w:rsidR="002821D1" w:rsidRDefault="002821D1">
            <w:pPr>
              <w:rPr>
                <w:lang w:eastAsia="zh-CN"/>
              </w:rPr>
            </w:pPr>
          </w:p>
        </w:tc>
        <w:tc>
          <w:tcPr>
            <w:tcW w:w="2880" w:type="dxa"/>
            <w:gridSpan w:val="2"/>
          </w:tcPr>
          <w:p w14:paraId="48136DEB" w14:textId="77777777" w:rsidR="002821D1" w:rsidRDefault="00F46834">
            <w:pPr>
              <w:rPr>
                <w:lang w:eastAsia="zh-CN"/>
              </w:rPr>
            </w:pPr>
            <w:r>
              <w:rPr>
                <w:lang w:eastAsia="zh-CN"/>
              </w:rPr>
              <w:t>★1.4提供设备原厂服务，负责货物的终身维修，保证1年以上供应维修配件，1年内免费提供软件升级服务，并免费配合医院完成设备端信息化接口改造。</w:t>
            </w:r>
          </w:p>
        </w:tc>
      </w:tr>
      <w:tr w:rsidR="002821D1" w14:paraId="02C2F1E9" w14:textId="77777777">
        <w:tc>
          <w:tcPr>
            <w:tcW w:w="2880" w:type="dxa"/>
            <w:gridSpan w:val="2"/>
          </w:tcPr>
          <w:p w14:paraId="5D9A2482" w14:textId="77777777" w:rsidR="002821D1" w:rsidRDefault="00F46834">
            <w:r>
              <w:t>2</w:t>
            </w:r>
          </w:p>
        </w:tc>
        <w:tc>
          <w:tcPr>
            <w:tcW w:w="2880" w:type="dxa"/>
            <w:gridSpan w:val="2"/>
          </w:tcPr>
          <w:p w14:paraId="7D776697" w14:textId="77777777" w:rsidR="002821D1" w:rsidRDefault="00F46834">
            <w:proofErr w:type="spellStart"/>
            <w:r>
              <w:t>质量保证</w:t>
            </w:r>
            <w:proofErr w:type="spellEnd"/>
          </w:p>
        </w:tc>
        <w:tc>
          <w:tcPr>
            <w:tcW w:w="2880" w:type="dxa"/>
            <w:gridSpan w:val="2"/>
          </w:tcPr>
          <w:p w14:paraId="68A7A71D" w14:textId="77777777" w:rsidR="002821D1" w:rsidRDefault="00F46834">
            <w:r>
              <w:rPr>
                <w:lang w:eastAsia="zh-CN"/>
              </w:rPr>
              <w:t>2.1在免费保修期内, 投标人应确保年开机率在95%以上, 若不能达到此开机率，将作以下处理：</w:t>
            </w:r>
            <w:proofErr w:type="gramStart"/>
            <w:r>
              <w:rPr>
                <w:lang w:eastAsia="zh-CN"/>
              </w:rPr>
              <w:t>a</w:t>
            </w:r>
            <w:proofErr w:type="gramEnd"/>
            <w:r>
              <w:rPr>
                <w:lang w:eastAsia="zh-CN"/>
              </w:rPr>
              <w:t>. 年开机率在90-95%之间按一赔五延长保修期；b. 年开机率在85-90%之间按一赔十延长保修期；c. 年开机率低于85%，投标人必须无条件更换新机，并重新计算保修期，以及赔偿用户的直接经济损失和间接经济损失。</w:t>
            </w:r>
            <w:proofErr w:type="spellStart"/>
            <w:r>
              <w:t>注：年开机率</w:t>
            </w:r>
            <w:proofErr w:type="spellEnd"/>
            <w:r>
              <w:t>=（365-停机天数）/365）</w:t>
            </w:r>
          </w:p>
        </w:tc>
      </w:tr>
      <w:tr w:rsidR="002821D1" w14:paraId="7041934A" w14:textId="77777777">
        <w:tc>
          <w:tcPr>
            <w:tcW w:w="8640" w:type="dxa"/>
            <w:gridSpan w:val="6"/>
          </w:tcPr>
          <w:p w14:paraId="0BC71A1D" w14:textId="77777777" w:rsidR="002821D1" w:rsidRDefault="00F46834">
            <w:pPr>
              <w:rPr>
                <w:lang w:eastAsia="zh-CN"/>
              </w:rPr>
            </w:pPr>
            <w:r>
              <w:rPr>
                <w:lang w:eastAsia="zh-CN"/>
              </w:rPr>
              <w:t>（二）免费保修期外售后服务要求</w:t>
            </w:r>
          </w:p>
        </w:tc>
      </w:tr>
      <w:tr w:rsidR="002821D1" w14:paraId="6CD4F758" w14:textId="77777777">
        <w:tc>
          <w:tcPr>
            <w:tcW w:w="2880" w:type="dxa"/>
            <w:gridSpan w:val="2"/>
            <w:vMerge w:val="restart"/>
          </w:tcPr>
          <w:p w14:paraId="1EBC7D07" w14:textId="77777777" w:rsidR="002821D1" w:rsidRDefault="00F46834">
            <w:r>
              <w:t>1</w:t>
            </w:r>
          </w:p>
        </w:tc>
        <w:tc>
          <w:tcPr>
            <w:tcW w:w="2880" w:type="dxa"/>
            <w:gridSpan w:val="2"/>
            <w:vMerge w:val="restart"/>
          </w:tcPr>
          <w:p w14:paraId="4015498A" w14:textId="77777777" w:rsidR="002821D1" w:rsidRDefault="00F46834">
            <w:proofErr w:type="spellStart"/>
            <w:r>
              <w:t>服务内容及要求</w:t>
            </w:r>
            <w:proofErr w:type="spellEnd"/>
          </w:p>
        </w:tc>
        <w:tc>
          <w:tcPr>
            <w:tcW w:w="2880" w:type="dxa"/>
            <w:gridSpan w:val="2"/>
          </w:tcPr>
          <w:p w14:paraId="0BB2FE5D" w14:textId="77777777" w:rsidR="002821D1" w:rsidRDefault="00F46834">
            <w:pPr>
              <w:rPr>
                <w:lang w:eastAsia="zh-CN"/>
              </w:rPr>
            </w:pPr>
            <w:r>
              <w:rPr>
                <w:lang w:eastAsia="zh-CN"/>
              </w:rPr>
              <w:t>1.1由设备制造商提供售后服务，4小时内响应，24小时维修到位（不可抗力情况除外）。消耗品和零配件供应及时，特殊情况下可提供备用机。</w:t>
            </w:r>
          </w:p>
        </w:tc>
      </w:tr>
      <w:tr w:rsidR="002821D1" w14:paraId="708BB08C" w14:textId="77777777">
        <w:tc>
          <w:tcPr>
            <w:tcW w:w="2880" w:type="dxa"/>
            <w:gridSpan w:val="2"/>
            <w:vMerge/>
          </w:tcPr>
          <w:p w14:paraId="4121E8B3" w14:textId="77777777" w:rsidR="002821D1" w:rsidRDefault="002821D1">
            <w:pPr>
              <w:rPr>
                <w:lang w:eastAsia="zh-CN"/>
              </w:rPr>
            </w:pPr>
          </w:p>
        </w:tc>
        <w:tc>
          <w:tcPr>
            <w:tcW w:w="2880" w:type="dxa"/>
            <w:gridSpan w:val="2"/>
            <w:vMerge/>
          </w:tcPr>
          <w:p w14:paraId="4CE8ED13" w14:textId="77777777" w:rsidR="002821D1" w:rsidRDefault="002821D1">
            <w:pPr>
              <w:rPr>
                <w:lang w:eastAsia="zh-CN"/>
              </w:rPr>
            </w:pPr>
          </w:p>
        </w:tc>
        <w:tc>
          <w:tcPr>
            <w:tcW w:w="2880" w:type="dxa"/>
            <w:gridSpan w:val="2"/>
          </w:tcPr>
          <w:p w14:paraId="1EDBC7C6" w14:textId="77777777" w:rsidR="002821D1" w:rsidRDefault="00F46834">
            <w:pPr>
              <w:rPr>
                <w:lang w:eastAsia="zh-CN"/>
              </w:rPr>
            </w:pPr>
            <w:r>
              <w:rPr>
                <w:lang w:eastAsia="zh-CN"/>
              </w:rP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w:t>
            </w:r>
            <w:proofErr w:type="gramStart"/>
            <w:r>
              <w:rPr>
                <w:lang w:eastAsia="zh-CN"/>
              </w:rPr>
              <w:t>延续全</w:t>
            </w:r>
            <w:proofErr w:type="gramEnd"/>
            <w:r>
              <w:rPr>
                <w:lang w:eastAsia="zh-CN"/>
              </w:rPr>
              <w:t>保修合同、部分备件与人工保修合同、仅人工保修合同的报价明细必须填写于《零配件、消耗品和延续保修合同报价明清单》中。</w:t>
            </w:r>
          </w:p>
        </w:tc>
      </w:tr>
      <w:tr w:rsidR="002821D1" w14:paraId="146F41DD" w14:textId="77777777">
        <w:tc>
          <w:tcPr>
            <w:tcW w:w="2880" w:type="dxa"/>
            <w:gridSpan w:val="2"/>
            <w:vMerge/>
          </w:tcPr>
          <w:p w14:paraId="3A00DED9" w14:textId="77777777" w:rsidR="002821D1" w:rsidRDefault="002821D1">
            <w:pPr>
              <w:rPr>
                <w:lang w:eastAsia="zh-CN"/>
              </w:rPr>
            </w:pPr>
          </w:p>
        </w:tc>
        <w:tc>
          <w:tcPr>
            <w:tcW w:w="2880" w:type="dxa"/>
            <w:gridSpan w:val="2"/>
            <w:vMerge/>
          </w:tcPr>
          <w:p w14:paraId="4E720B90" w14:textId="77777777" w:rsidR="002821D1" w:rsidRDefault="002821D1">
            <w:pPr>
              <w:rPr>
                <w:lang w:eastAsia="zh-CN"/>
              </w:rPr>
            </w:pPr>
          </w:p>
        </w:tc>
        <w:tc>
          <w:tcPr>
            <w:tcW w:w="2880" w:type="dxa"/>
            <w:gridSpan w:val="2"/>
          </w:tcPr>
          <w:p w14:paraId="08328043" w14:textId="77777777" w:rsidR="002821D1" w:rsidRDefault="00F46834">
            <w:pPr>
              <w:rPr>
                <w:lang w:eastAsia="zh-CN"/>
              </w:rPr>
            </w:pPr>
            <w:r>
              <w:rPr>
                <w:lang w:eastAsia="zh-CN"/>
              </w:rPr>
              <w:t>1.3维修的货物经采购人验收合格，且设备制造商提供维修专用发票后，采购人支付维修费用。</w:t>
            </w:r>
          </w:p>
        </w:tc>
      </w:tr>
      <w:tr w:rsidR="002821D1" w14:paraId="31924B67" w14:textId="77777777">
        <w:tc>
          <w:tcPr>
            <w:tcW w:w="2880" w:type="dxa"/>
            <w:gridSpan w:val="2"/>
            <w:vMerge/>
          </w:tcPr>
          <w:p w14:paraId="0B3E859E" w14:textId="77777777" w:rsidR="002821D1" w:rsidRDefault="002821D1">
            <w:pPr>
              <w:rPr>
                <w:lang w:eastAsia="zh-CN"/>
              </w:rPr>
            </w:pPr>
          </w:p>
        </w:tc>
        <w:tc>
          <w:tcPr>
            <w:tcW w:w="2880" w:type="dxa"/>
            <w:gridSpan w:val="2"/>
            <w:vMerge/>
          </w:tcPr>
          <w:p w14:paraId="7898B910" w14:textId="77777777" w:rsidR="002821D1" w:rsidRDefault="002821D1">
            <w:pPr>
              <w:rPr>
                <w:lang w:eastAsia="zh-CN"/>
              </w:rPr>
            </w:pPr>
          </w:p>
        </w:tc>
        <w:tc>
          <w:tcPr>
            <w:tcW w:w="2880" w:type="dxa"/>
            <w:gridSpan w:val="2"/>
          </w:tcPr>
          <w:p w14:paraId="1600A3A2" w14:textId="77777777" w:rsidR="002821D1" w:rsidRDefault="00F46834">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2821D1" w14:paraId="21AC24B0" w14:textId="77777777">
        <w:tc>
          <w:tcPr>
            <w:tcW w:w="2880" w:type="dxa"/>
            <w:gridSpan w:val="2"/>
            <w:vMerge/>
          </w:tcPr>
          <w:p w14:paraId="5463882E" w14:textId="77777777" w:rsidR="002821D1" w:rsidRDefault="002821D1">
            <w:pPr>
              <w:rPr>
                <w:lang w:eastAsia="zh-CN"/>
              </w:rPr>
            </w:pPr>
          </w:p>
        </w:tc>
        <w:tc>
          <w:tcPr>
            <w:tcW w:w="2880" w:type="dxa"/>
            <w:gridSpan w:val="2"/>
            <w:vMerge/>
          </w:tcPr>
          <w:p w14:paraId="096C3DC8" w14:textId="77777777" w:rsidR="002821D1" w:rsidRDefault="002821D1">
            <w:pPr>
              <w:rPr>
                <w:lang w:eastAsia="zh-CN"/>
              </w:rPr>
            </w:pPr>
          </w:p>
        </w:tc>
        <w:tc>
          <w:tcPr>
            <w:tcW w:w="2880" w:type="dxa"/>
            <w:gridSpan w:val="2"/>
          </w:tcPr>
          <w:p w14:paraId="188AD8CE" w14:textId="77777777" w:rsidR="002821D1" w:rsidRDefault="00F46834">
            <w:pPr>
              <w:rPr>
                <w:lang w:eastAsia="zh-CN"/>
              </w:rPr>
            </w:pPr>
            <w:r>
              <w:rPr>
                <w:lang w:eastAsia="zh-CN"/>
              </w:rPr>
              <w:t>1.5投标人及设备制造商不得以任何理由不按时进行维修，不得要求采购人购买所谓“保修服务”（即：不论设备有无故障先买保修服务），不得在设备</w:t>
            </w:r>
            <w:proofErr w:type="gramStart"/>
            <w:r>
              <w:rPr>
                <w:lang w:eastAsia="zh-CN"/>
              </w:rPr>
              <w:t>中嵌设任何</w:t>
            </w:r>
            <w:proofErr w:type="gramEnd"/>
            <w:r>
              <w:rPr>
                <w:lang w:eastAsia="zh-CN"/>
              </w:rPr>
              <w:t>不利于采购人使用与维修设备的障碍。在规定的设备使用寿命期限内保证相关配件供应。</w:t>
            </w:r>
          </w:p>
        </w:tc>
      </w:tr>
      <w:tr w:rsidR="002821D1" w14:paraId="2C074F34" w14:textId="77777777">
        <w:tc>
          <w:tcPr>
            <w:tcW w:w="8640" w:type="dxa"/>
            <w:gridSpan w:val="6"/>
          </w:tcPr>
          <w:p w14:paraId="64084336" w14:textId="77777777" w:rsidR="002821D1" w:rsidRDefault="00F46834">
            <w:r>
              <w:t>（</w:t>
            </w:r>
            <w:proofErr w:type="spellStart"/>
            <w:r>
              <w:t>三）其他商务要求</w:t>
            </w:r>
            <w:proofErr w:type="spellEnd"/>
          </w:p>
        </w:tc>
      </w:tr>
      <w:tr w:rsidR="002821D1" w14:paraId="1619406E" w14:textId="77777777">
        <w:tc>
          <w:tcPr>
            <w:tcW w:w="2880" w:type="dxa"/>
            <w:gridSpan w:val="2"/>
            <w:vMerge w:val="restart"/>
          </w:tcPr>
          <w:p w14:paraId="2F76368A" w14:textId="77777777" w:rsidR="002821D1" w:rsidRDefault="00F46834">
            <w:r>
              <w:t>1</w:t>
            </w:r>
          </w:p>
        </w:tc>
        <w:tc>
          <w:tcPr>
            <w:tcW w:w="2880" w:type="dxa"/>
            <w:gridSpan w:val="2"/>
            <w:vMerge w:val="restart"/>
          </w:tcPr>
          <w:p w14:paraId="65170BE5" w14:textId="77777777" w:rsidR="002821D1" w:rsidRDefault="00F46834">
            <w:proofErr w:type="spellStart"/>
            <w:r>
              <w:t>交货条件</w:t>
            </w:r>
            <w:proofErr w:type="spellEnd"/>
          </w:p>
        </w:tc>
        <w:tc>
          <w:tcPr>
            <w:tcW w:w="2880" w:type="dxa"/>
            <w:gridSpan w:val="2"/>
          </w:tcPr>
          <w:p w14:paraId="40304022" w14:textId="77777777" w:rsidR="002821D1" w:rsidRDefault="00F46834">
            <w:pPr>
              <w:rPr>
                <w:lang w:eastAsia="zh-CN"/>
              </w:rPr>
            </w:pPr>
            <w:r>
              <w:rPr>
                <w:lang w:eastAsia="zh-CN"/>
              </w:rPr>
              <w:t>★1.1投标人在签订合同之日起 30日历日内交货并安装调试完毕，交付采购人验收。</w:t>
            </w:r>
          </w:p>
        </w:tc>
      </w:tr>
      <w:tr w:rsidR="002821D1" w14:paraId="3017D7D0" w14:textId="77777777">
        <w:tc>
          <w:tcPr>
            <w:tcW w:w="2880" w:type="dxa"/>
            <w:gridSpan w:val="2"/>
            <w:vMerge/>
          </w:tcPr>
          <w:p w14:paraId="61C97AE6" w14:textId="77777777" w:rsidR="002821D1" w:rsidRDefault="002821D1">
            <w:pPr>
              <w:rPr>
                <w:lang w:eastAsia="zh-CN"/>
              </w:rPr>
            </w:pPr>
          </w:p>
        </w:tc>
        <w:tc>
          <w:tcPr>
            <w:tcW w:w="2880" w:type="dxa"/>
            <w:gridSpan w:val="2"/>
            <w:vMerge/>
          </w:tcPr>
          <w:p w14:paraId="097CB993" w14:textId="77777777" w:rsidR="002821D1" w:rsidRDefault="002821D1">
            <w:pPr>
              <w:rPr>
                <w:lang w:eastAsia="zh-CN"/>
              </w:rPr>
            </w:pPr>
          </w:p>
        </w:tc>
        <w:tc>
          <w:tcPr>
            <w:tcW w:w="2880" w:type="dxa"/>
            <w:gridSpan w:val="2"/>
          </w:tcPr>
          <w:p w14:paraId="10E80516" w14:textId="77777777" w:rsidR="002821D1" w:rsidRDefault="00F46834">
            <w:pPr>
              <w:rPr>
                <w:lang w:eastAsia="zh-CN"/>
              </w:rPr>
            </w:pPr>
            <w:r>
              <w:rPr>
                <w:lang w:eastAsia="zh-CN"/>
              </w:rPr>
              <w:t>1.2签订合同后，如涉及机房装修改造，需立即向医院出具机房装修要求的各种资料。</w:t>
            </w:r>
          </w:p>
        </w:tc>
      </w:tr>
      <w:tr w:rsidR="002821D1" w14:paraId="0D383AD5" w14:textId="77777777">
        <w:tc>
          <w:tcPr>
            <w:tcW w:w="2880" w:type="dxa"/>
            <w:gridSpan w:val="2"/>
            <w:vMerge/>
          </w:tcPr>
          <w:p w14:paraId="1DBF1098" w14:textId="77777777" w:rsidR="002821D1" w:rsidRDefault="002821D1">
            <w:pPr>
              <w:rPr>
                <w:lang w:eastAsia="zh-CN"/>
              </w:rPr>
            </w:pPr>
          </w:p>
        </w:tc>
        <w:tc>
          <w:tcPr>
            <w:tcW w:w="2880" w:type="dxa"/>
            <w:gridSpan w:val="2"/>
            <w:vMerge/>
          </w:tcPr>
          <w:p w14:paraId="45EC5C61" w14:textId="77777777" w:rsidR="002821D1" w:rsidRDefault="002821D1">
            <w:pPr>
              <w:rPr>
                <w:lang w:eastAsia="zh-CN"/>
              </w:rPr>
            </w:pPr>
          </w:p>
        </w:tc>
        <w:tc>
          <w:tcPr>
            <w:tcW w:w="2880" w:type="dxa"/>
            <w:gridSpan w:val="2"/>
          </w:tcPr>
          <w:p w14:paraId="17A0C1D1" w14:textId="77777777" w:rsidR="002821D1" w:rsidRDefault="00F46834">
            <w:r>
              <w:rPr>
                <w:lang w:eastAsia="zh-CN"/>
              </w:rPr>
              <w:t>1.3投标人应提供货物的技</w:t>
            </w:r>
            <w:r>
              <w:rPr>
                <w:lang w:eastAsia="zh-CN"/>
              </w:rPr>
              <w:lastRenderedPageBreak/>
              <w:t>术文件，包括但不限于设备配置清单、产品说明书、图纸、操作手册、维护手册（含维修密码及接口数据）、质量保证文件、服务指南等，所有外文资料须提供中文译本。</w:t>
            </w:r>
            <w:proofErr w:type="spellStart"/>
            <w:r>
              <w:t>文件应随货物一并交付至采购人指定地点</w:t>
            </w:r>
            <w:proofErr w:type="spellEnd"/>
            <w:r>
              <w:t>。</w:t>
            </w:r>
          </w:p>
        </w:tc>
      </w:tr>
      <w:tr w:rsidR="002821D1" w14:paraId="1A321815" w14:textId="77777777">
        <w:tc>
          <w:tcPr>
            <w:tcW w:w="2880" w:type="dxa"/>
            <w:gridSpan w:val="2"/>
            <w:vMerge/>
          </w:tcPr>
          <w:p w14:paraId="4135B0EE" w14:textId="77777777" w:rsidR="002821D1" w:rsidRDefault="002821D1"/>
        </w:tc>
        <w:tc>
          <w:tcPr>
            <w:tcW w:w="2880" w:type="dxa"/>
            <w:gridSpan w:val="2"/>
            <w:vMerge/>
          </w:tcPr>
          <w:p w14:paraId="43D1731A" w14:textId="77777777" w:rsidR="002821D1" w:rsidRDefault="002821D1"/>
        </w:tc>
        <w:tc>
          <w:tcPr>
            <w:tcW w:w="2880" w:type="dxa"/>
            <w:gridSpan w:val="2"/>
          </w:tcPr>
          <w:p w14:paraId="553981B6" w14:textId="77777777" w:rsidR="002821D1" w:rsidRDefault="00F46834">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2821D1" w14:paraId="107AF14C" w14:textId="77777777">
        <w:tc>
          <w:tcPr>
            <w:tcW w:w="2880" w:type="dxa"/>
            <w:gridSpan w:val="2"/>
            <w:vMerge/>
          </w:tcPr>
          <w:p w14:paraId="0ED2A5DD" w14:textId="77777777" w:rsidR="002821D1" w:rsidRDefault="002821D1">
            <w:pPr>
              <w:rPr>
                <w:lang w:eastAsia="zh-CN"/>
              </w:rPr>
            </w:pPr>
          </w:p>
        </w:tc>
        <w:tc>
          <w:tcPr>
            <w:tcW w:w="2880" w:type="dxa"/>
            <w:gridSpan w:val="2"/>
            <w:vMerge/>
          </w:tcPr>
          <w:p w14:paraId="4231C6A8" w14:textId="77777777" w:rsidR="002821D1" w:rsidRDefault="002821D1">
            <w:pPr>
              <w:rPr>
                <w:lang w:eastAsia="zh-CN"/>
              </w:rPr>
            </w:pPr>
          </w:p>
        </w:tc>
        <w:tc>
          <w:tcPr>
            <w:tcW w:w="2880" w:type="dxa"/>
            <w:gridSpan w:val="2"/>
          </w:tcPr>
          <w:p w14:paraId="0A9EFDCA" w14:textId="77777777" w:rsidR="002821D1" w:rsidRDefault="00F46834">
            <w:pPr>
              <w:rPr>
                <w:lang w:eastAsia="zh-CN"/>
              </w:rPr>
            </w:pPr>
            <w:r>
              <w:rPr>
                <w:lang w:eastAsia="zh-CN"/>
              </w:rPr>
              <w:t>1.5如涉及机房装修改造，供应商应提供机房内与安装设备直接相关的器具和部件，包括从配电箱到主机的电缆线，专用导轨吊架</w:t>
            </w:r>
            <w:proofErr w:type="gramStart"/>
            <w:r>
              <w:rPr>
                <w:lang w:eastAsia="zh-CN"/>
              </w:rPr>
              <w:t>和地梁钢结构</w:t>
            </w:r>
            <w:proofErr w:type="gramEnd"/>
            <w:r>
              <w:rPr>
                <w:lang w:eastAsia="zh-CN"/>
              </w:rPr>
              <w:t>等设备专用配套配件，采购人仅负责通用要求的放射防护装修。</w:t>
            </w:r>
          </w:p>
        </w:tc>
      </w:tr>
      <w:tr w:rsidR="002821D1" w14:paraId="24738553" w14:textId="77777777">
        <w:tc>
          <w:tcPr>
            <w:tcW w:w="2880" w:type="dxa"/>
            <w:gridSpan w:val="2"/>
            <w:vMerge/>
          </w:tcPr>
          <w:p w14:paraId="5787ABF4" w14:textId="77777777" w:rsidR="002821D1" w:rsidRDefault="002821D1">
            <w:pPr>
              <w:rPr>
                <w:lang w:eastAsia="zh-CN"/>
              </w:rPr>
            </w:pPr>
          </w:p>
        </w:tc>
        <w:tc>
          <w:tcPr>
            <w:tcW w:w="2880" w:type="dxa"/>
            <w:gridSpan w:val="2"/>
            <w:vMerge/>
          </w:tcPr>
          <w:p w14:paraId="0ADC8417" w14:textId="77777777" w:rsidR="002821D1" w:rsidRDefault="002821D1">
            <w:pPr>
              <w:rPr>
                <w:lang w:eastAsia="zh-CN"/>
              </w:rPr>
            </w:pPr>
          </w:p>
        </w:tc>
        <w:tc>
          <w:tcPr>
            <w:tcW w:w="2880" w:type="dxa"/>
            <w:gridSpan w:val="2"/>
          </w:tcPr>
          <w:p w14:paraId="48C40EAB" w14:textId="77777777" w:rsidR="002821D1" w:rsidRDefault="002821D1">
            <w:pPr>
              <w:rPr>
                <w:lang w:eastAsia="zh-CN"/>
              </w:rPr>
            </w:pPr>
          </w:p>
        </w:tc>
      </w:tr>
      <w:tr w:rsidR="002821D1" w14:paraId="3E243A02" w14:textId="77777777">
        <w:tc>
          <w:tcPr>
            <w:tcW w:w="2880" w:type="dxa"/>
            <w:gridSpan w:val="2"/>
            <w:vMerge w:val="restart"/>
          </w:tcPr>
          <w:p w14:paraId="7ECE7466" w14:textId="77777777" w:rsidR="002821D1" w:rsidRDefault="00F46834">
            <w:r>
              <w:t>2</w:t>
            </w:r>
          </w:p>
        </w:tc>
        <w:tc>
          <w:tcPr>
            <w:tcW w:w="2880" w:type="dxa"/>
            <w:gridSpan w:val="2"/>
            <w:vMerge w:val="restart"/>
          </w:tcPr>
          <w:p w14:paraId="5154768C" w14:textId="77777777" w:rsidR="002821D1" w:rsidRDefault="00F46834">
            <w:proofErr w:type="spellStart"/>
            <w:r>
              <w:t>运输、安装和验收</w:t>
            </w:r>
            <w:proofErr w:type="spellEnd"/>
          </w:p>
        </w:tc>
        <w:tc>
          <w:tcPr>
            <w:tcW w:w="2880" w:type="dxa"/>
            <w:gridSpan w:val="2"/>
          </w:tcPr>
          <w:p w14:paraId="3054BEB0" w14:textId="77777777" w:rsidR="002821D1" w:rsidRDefault="00F46834">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2821D1" w14:paraId="7794A9BF" w14:textId="77777777">
        <w:tc>
          <w:tcPr>
            <w:tcW w:w="2880" w:type="dxa"/>
            <w:gridSpan w:val="2"/>
            <w:vMerge/>
          </w:tcPr>
          <w:p w14:paraId="0ED230ED" w14:textId="77777777" w:rsidR="002821D1" w:rsidRDefault="002821D1">
            <w:pPr>
              <w:rPr>
                <w:lang w:eastAsia="zh-CN"/>
              </w:rPr>
            </w:pPr>
          </w:p>
        </w:tc>
        <w:tc>
          <w:tcPr>
            <w:tcW w:w="2880" w:type="dxa"/>
            <w:gridSpan w:val="2"/>
            <w:vMerge/>
          </w:tcPr>
          <w:p w14:paraId="30ABB18A" w14:textId="77777777" w:rsidR="002821D1" w:rsidRDefault="002821D1">
            <w:pPr>
              <w:rPr>
                <w:lang w:eastAsia="zh-CN"/>
              </w:rPr>
            </w:pPr>
          </w:p>
        </w:tc>
        <w:tc>
          <w:tcPr>
            <w:tcW w:w="2880" w:type="dxa"/>
            <w:gridSpan w:val="2"/>
          </w:tcPr>
          <w:p w14:paraId="45C6D2E0" w14:textId="77777777" w:rsidR="002821D1" w:rsidRDefault="00F46834">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2821D1" w14:paraId="782B1408" w14:textId="77777777">
        <w:tc>
          <w:tcPr>
            <w:tcW w:w="2880" w:type="dxa"/>
            <w:gridSpan w:val="2"/>
            <w:vMerge/>
          </w:tcPr>
          <w:p w14:paraId="1D410471" w14:textId="77777777" w:rsidR="002821D1" w:rsidRDefault="002821D1">
            <w:pPr>
              <w:rPr>
                <w:lang w:eastAsia="zh-CN"/>
              </w:rPr>
            </w:pPr>
          </w:p>
        </w:tc>
        <w:tc>
          <w:tcPr>
            <w:tcW w:w="2880" w:type="dxa"/>
            <w:gridSpan w:val="2"/>
            <w:vMerge/>
          </w:tcPr>
          <w:p w14:paraId="625426DC" w14:textId="77777777" w:rsidR="002821D1" w:rsidRDefault="002821D1">
            <w:pPr>
              <w:rPr>
                <w:lang w:eastAsia="zh-CN"/>
              </w:rPr>
            </w:pPr>
          </w:p>
        </w:tc>
        <w:tc>
          <w:tcPr>
            <w:tcW w:w="2880" w:type="dxa"/>
            <w:gridSpan w:val="2"/>
          </w:tcPr>
          <w:p w14:paraId="5163AE85" w14:textId="77777777" w:rsidR="002821D1" w:rsidRDefault="00F46834">
            <w:pPr>
              <w:rPr>
                <w:lang w:eastAsia="zh-CN"/>
              </w:rPr>
            </w:pPr>
            <w:r>
              <w:rPr>
                <w:lang w:eastAsia="zh-CN"/>
              </w:rP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rsidR="002821D1" w14:paraId="0CB260E3" w14:textId="77777777">
        <w:tc>
          <w:tcPr>
            <w:tcW w:w="2880" w:type="dxa"/>
            <w:gridSpan w:val="2"/>
            <w:vMerge/>
          </w:tcPr>
          <w:p w14:paraId="27AC7071" w14:textId="77777777" w:rsidR="002821D1" w:rsidRDefault="002821D1">
            <w:pPr>
              <w:rPr>
                <w:lang w:eastAsia="zh-CN"/>
              </w:rPr>
            </w:pPr>
          </w:p>
        </w:tc>
        <w:tc>
          <w:tcPr>
            <w:tcW w:w="2880" w:type="dxa"/>
            <w:gridSpan w:val="2"/>
            <w:vMerge/>
          </w:tcPr>
          <w:p w14:paraId="1D626A82" w14:textId="77777777" w:rsidR="002821D1" w:rsidRDefault="002821D1">
            <w:pPr>
              <w:rPr>
                <w:lang w:eastAsia="zh-CN"/>
              </w:rPr>
            </w:pPr>
          </w:p>
        </w:tc>
        <w:tc>
          <w:tcPr>
            <w:tcW w:w="2880" w:type="dxa"/>
            <w:gridSpan w:val="2"/>
          </w:tcPr>
          <w:p w14:paraId="639CAD54" w14:textId="77777777" w:rsidR="002821D1" w:rsidRDefault="00F46834">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2821D1" w14:paraId="3B8DF8DB" w14:textId="77777777">
        <w:tc>
          <w:tcPr>
            <w:tcW w:w="2880" w:type="dxa"/>
            <w:gridSpan w:val="2"/>
            <w:vMerge/>
          </w:tcPr>
          <w:p w14:paraId="323B9120" w14:textId="77777777" w:rsidR="002821D1" w:rsidRDefault="002821D1">
            <w:pPr>
              <w:rPr>
                <w:lang w:eastAsia="zh-CN"/>
              </w:rPr>
            </w:pPr>
          </w:p>
        </w:tc>
        <w:tc>
          <w:tcPr>
            <w:tcW w:w="2880" w:type="dxa"/>
            <w:gridSpan w:val="2"/>
            <w:vMerge/>
          </w:tcPr>
          <w:p w14:paraId="323B35FE" w14:textId="77777777" w:rsidR="002821D1" w:rsidRDefault="002821D1">
            <w:pPr>
              <w:rPr>
                <w:lang w:eastAsia="zh-CN"/>
              </w:rPr>
            </w:pPr>
          </w:p>
        </w:tc>
        <w:tc>
          <w:tcPr>
            <w:tcW w:w="2880" w:type="dxa"/>
            <w:gridSpan w:val="2"/>
          </w:tcPr>
          <w:p w14:paraId="2493220C" w14:textId="77777777" w:rsidR="002821D1" w:rsidRDefault="00F46834">
            <w:pPr>
              <w:rPr>
                <w:lang w:eastAsia="zh-CN"/>
              </w:rPr>
            </w:pPr>
            <w:r>
              <w:rPr>
                <w:lang w:eastAsia="zh-CN"/>
              </w:rPr>
              <w:t>2.5设备安装过程中不得破坏已有设备、器具和装修，如有损坏，需无条件恢复原状。</w:t>
            </w:r>
          </w:p>
        </w:tc>
      </w:tr>
      <w:tr w:rsidR="002821D1" w14:paraId="3FA48B2C" w14:textId="77777777">
        <w:tc>
          <w:tcPr>
            <w:tcW w:w="2880" w:type="dxa"/>
            <w:gridSpan w:val="2"/>
            <w:vMerge/>
          </w:tcPr>
          <w:p w14:paraId="5090C2DF" w14:textId="77777777" w:rsidR="002821D1" w:rsidRDefault="002821D1">
            <w:pPr>
              <w:rPr>
                <w:lang w:eastAsia="zh-CN"/>
              </w:rPr>
            </w:pPr>
          </w:p>
        </w:tc>
        <w:tc>
          <w:tcPr>
            <w:tcW w:w="2880" w:type="dxa"/>
            <w:gridSpan w:val="2"/>
            <w:vMerge/>
          </w:tcPr>
          <w:p w14:paraId="5C90D2A1" w14:textId="77777777" w:rsidR="002821D1" w:rsidRDefault="002821D1">
            <w:pPr>
              <w:rPr>
                <w:lang w:eastAsia="zh-CN"/>
              </w:rPr>
            </w:pPr>
          </w:p>
        </w:tc>
        <w:tc>
          <w:tcPr>
            <w:tcW w:w="2880" w:type="dxa"/>
            <w:gridSpan w:val="2"/>
          </w:tcPr>
          <w:p w14:paraId="3AED60BA" w14:textId="77777777" w:rsidR="002821D1" w:rsidRDefault="00F46834">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2821D1" w14:paraId="1DAEF477" w14:textId="77777777">
        <w:tc>
          <w:tcPr>
            <w:tcW w:w="2880" w:type="dxa"/>
            <w:gridSpan w:val="2"/>
            <w:vMerge/>
          </w:tcPr>
          <w:p w14:paraId="267BFB64" w14:textId="77777777" w:rsidR="002821D1" w:rsidRDefault="002821D1">
            <w:pPr>
              <w:rPr>
                <w:lang w:eastAsia="zh-CN"/>
              </w:rPr>
            </w:pPr>
          </w:p>
        </w:tc>
        <w:tc>
          <w:tcPr>
            <w:tcW w:w="2880" w:type="dxa"/>
            <w:gridSpan w:val="2"/>
            <w:vMerge/>
          </w:tcPr>
          <w:p w14:paraId="7D67EE16" w14:textId="77777777" w:rsidR="002821D1" w:rsidRDefault="002821D1">
            <w:pPr>
              <w:rPr>
                <w:lang w:eastAsia="zh-CN"/>
              </w:rPr>
            </w:pPr>
          </w:p>
        </w:tc>
        <w:tc>
          <w:tcPr>
            <w:tcW w:w="2880" w:type="dxa"/>
            <w:gridSpan w:val="2"/>
          </w:tcPr>
          <w:p w14:paraId="1725BC21" w14:textId="77777777" w:rsidR="002821D1" w:rsidRDefault="00F46834">
            <w:pPr>
              <w:rPr>
                <w:lang w:eastAsia="zh-CN"/>
              </w:rPr>
            </w:pPr>
            <w:r>
              <w:rPr>
                <w:lang w:eastAsia="zh-CN"/>
              </w:rPr>
              <w:t>2.7医疗设备的包装箱使用后由中标（成交）供应商负责处理。</w:t>
            </w:r>
          </w:p>
        </w:tc>
      </w:tr>
      <w:tr w:rsidR="002821D1" w14:paraId="5ACFF89C" w14:textId="77777777">
        <w:tc>
          <w:tcPr>
            <w:tcW w:w="2880" w:type="dxa"/>
            <w:gridSpan w:val="2"/>
            <w:vMerge/>
          </w:tcPr>
          <w:p w14:paraId="5BE52EBA" w14:textId="77777777" w:rsidR="002821D1" w:rsidRDefault="002821D1">
            <w:pPr>
              <w:rPr>
                <w:lang w:eastAsia="zh-CN"/>
              </w:rPr>
            </w:pPr>
          </w:p>
        </w:tc>
        <w:tc>
          <w:tcPr>
            <w:tcW w:w="2880" w:type="dxa"/>
            <w:gridSpan w:val="2"/>
            <w:vMerge/>
          </w:tcPr>
          <w:p w14:paraId="023E89F0" w14:textId="77777777" w:rsidR="002821D1" w:rsidRDefault="002821D1">
            <w:pPr>
              <w:rPr>
                <w:lang w:eastAsia="zh-CN"/>
              </w:rPr>
            </w:pPr>
          </w:p>
        </w:tc>
        <w:tc>
          <w:tcPr>
            <w:tcW w:w="2880" w:type="dxa"/>
            <w:gridSpan w:val="2"/>
          </w:tcPr>
          <w:p w14:paraId="343E7309" w14:textId="77777777" w:rsidR="002821D1" w:rsidRDefault="00F46834">
            <w:pPr>
              <w:rPr>
                <w:lang w:eastAsia="zh-CN"/>
              </w:rPr>
            </w:pPr>
            <w:r>
              <w:rPr>
                <w:lang w:eastAsia="zh-CN"/>
              </w:rPr>
              <w:t>2.8废气排放、排污等接口无条件改造为医院已有标准和制式。</w:t>
            </w:r>
          </w:p>
        </w:tc>
      </w:tr>
      <w:tr w:rsidR="002821D1" w14:paraId="53341E6D" w14:textId="77777777">
        <w:tc>
          <w:tcPr>
            <w:tcW w:w="2880" w:type="dxa"/>
            <w:gridSpan w:val="2"/>
          </w:tcPr>
          <w:p w14:paraId="77816F6E" w14:textId="77777777" w:rsidR="002821D1" w:rsidRDefault="002821D1">
            <w:pPr>
              <w:rPr>
                <w:lang w:eastAsia="zh-CN"/>
              </w:rPr>
            </w:pPr>
          </w:p>
        </w:tc>
        <w:tc>
          <w:tcPr>
            <w:tcW w:w="2880" w:type="dxa"/>
            <w:gridSpan w:val="2"/>
          </w:tcPr>
          <w:p w14:paraId="3B9CCB58" w14:textId="77777777" w:rsidR="002821D1" w:rsidRDefault="002821D1">
            <w:pPr>
              <w:rPr>
                <w:lang w:eastAsia="zh-CN"/>
              </w:rPr>
            </w:pPr>
          </w:p>
        </w:tc>
        <w:tc>
          <w:tcPr>
            <w:tcW w:w="2880" w:type="dxa"/>
            <w:gridSpan w:val="2"/>
          </w:tcPr>
          <w:p w14:paraId="0931B687" w14:textId="77777777" w:rsidR="002821D1" w:rsidRDefault="002821D1">
            <w:pPr>
              <w:rPr>
                <w:lang w:eastAsia="zh-CN"/>
              </w:rPr>
            </w:pPr>
          </w:p>
        </w:tc>
      </w:tr>
      <w:tr w:rsidR="002821D1" w14:paraId="7A251B8B" w14:textId="77777777">
        <w:tc>
          <w:tcPr>
            <w:tcW w:w="2880" w:type="dxa"/>
            <w:gridSpan w:val="2"/>
          </w:tcPr>
          <w:p w14:paraId="11801D15" w14:textId="77777777" w:rsidR="002821D1" w:rsidRDefault="00F46834">
            <w:r>
              <w:t>3</w:t>
            </w:r>
          </w:p>
        </w:tc>
        <w:tc>
          <w:tcPr>
            <w:tcW w:w="2880" w:type="dxa"/>
            <w:gridSpan w:val="2"/>
          </w:tcPr>
          <w:p w14:paraId="7AE86E2A" w14:textId="77777777" w:rsidR="002821D1" w:rsidRDefault="00F46834">
            <w:proofErr w:type="spellStart"/>
            <w:r>
              <w:t>培训</w:t>
            </w:r>
            <w:proofErr w:type="spellEnd"/>
          </w:p>
        </w:tc>
        <w:tc>
          <w:tcPr>
            <w:tcW w:w="2880" w:type="dxa"/>
            <w:gridSpan w:val="2"/>
          </w:tcPr>
          <w:p w14:paraId="41D742A9" w14:textId="77777777" w:rsidR="002821D1" w:rsidRDefault="00F46834">
            <w:pPr>
              <w:rPr>
                <w:lang w:eastAsia="zh-CN"/>
              </w:rPr>
            </w:pPr>
            <w:r>
              <w:rPr>
                <w:lang w:eastAsia="zh-CN"/>
              </w:rPr>
              <w:t>3.1中标人应派专业技术人员免费对采购单位指定人员进行定期培训及指导，直至其完全掌握设备的基本故障处理技术。中标人责成厂家提供标准化操作流程、日常保养流程、质控流程、PPT</w:t>
            </w:r>
            <w:r>
              <w:rPr>
                <w:lang w:eastAsia="zh-CN"/>
              </w:rPr>
              <w:lastRenderedPageBreak/>
              <w:t>版本操作教程及操作视频、电子说明书等</w:t>
            </w:r>
          </w:p>
        </w:tc>
      </w:tr>
      <w:tr w:rsidR="002821D1" w14:paraId="437EF0C5" w14:textId="77777777">
        <w:tc>
          <w:tcPr>
            <w:tcW w:w="2880" w:type="dxa"/>
            <w:gridSpan w:val="2"/>
            <w:vMerge w:val="restart"/>
          </w:tcPr>
          <w:p w14:paraId="7C9E8EA4" w14:textId="77777777" w:rsidR="002821D1" w:rsidRDefault="00F46834">
            <w:r>
              <w:lastRenderedPageBreak/>
              <w:t>4</w:t>
            </w:r>
          </w:p>
        </w:tc>
        <w:tc>
          <w:tcPr>
            <w:tcW w:w="2880" w:type="dxa"/>
            <w:gridSpan w:val="2"/>
            <w:vMerge w:val="restart"/>
          </w:tcPr>
          <w:p w14:paraId="69D32030" w14:textId="77777777" w:rsidR="002821D1" w:rsidRDefault="00F46834">
            <w:proofErr w:type="spellStart"/>
            <w:r>
              <w:t>知识产权</w:t>
            </w:r>
            <w:proofErr w:type="spellEnd"/>
          </w:p>
        </w:tc>
        <w:tc>
          <w:tcPr>
            <w:tcW w:w="2880" w:type="dxa"/>
            <w:gridSpan w:val="2"/>
          </w:tcPr>
          <w:p w14:paraId="6386BFF4" w14:textId="77777777" w:rsidR="002821D1" w:rsidRDefault="00F46834">
            <w:pPr>
              <w:rPr>
                <w:lang w:eastAsia="zh-CN"/>
              </w:rPr>
            </w:pPr>
            <w:r>
              <w:rPr>
                <w:lang w:eastAsia="zh-CN"/>
              </w:rP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2821D1" w14:paraId="6652CBE9" w14:textId="77777777">
        <w:tc>
          <w:tcPr>
            <w:tcW w:w="2880" w:type="dxa"/>
            <w:gridSpan w:val="2"/>
            <w:vMerge/>
          </w:tcPr>
          <w:p w14:paraId="77E79C71" w14:textId="77777777" w:rsidR="002821D1" w:rsidRDefault="002821D1">
            <w:pPr>
              <w:rPr>
                <w:lang w:eastAsia="zh-CN"/>
              </w:rPr>
            </w:pPr>
          </w:p>
        </w:tc>
        <w:tc>
          <w:tcPr>
            <w:tcW w:w="2880" w:type="dxa"/>
            <w:gridSpan w:val="2"/>
            <w:vMerge/>
          </w:tcPr>
          <w:p w14:paraId="0B6983F4" w14:textId="77777777" w:rsidR="002821D1" w:rsidRDefault="002821D1">
            <w:pPr>
              <w:rPr>
                <w:lang w:eastAsia="zh-CN"/>
              </w:rPr>
            </w:pPr>
          </w:p>
        </w:tc>
        <w:tc>
          <w:tcPr>
            <w:tcW w:w="2880" w:type="dxa"/>
            <w:gridSpan w:val="2"/>
          </w:tcPr>
          <w:p w14:paraId="69F7E681" w14:textId="77777777" w:rsidR="002821D1" w:rsidRDefault="00F46834">
            <w:pPr>
              <w:rPr>
                <w:lang w:eastAsia="zh-CN"/>
              </w:rPr>
            </w:pPr>
            <w:r>
              <w:rPr>
                <w:lang w:eastAsia="zh-CN"/>
              </w:rPr>
              <w:t>4.2采购人购买产品后，有权对该产品与其他设备进行配套、整合或适当改进，而免受侵犯专利权的起诉。</w:t>
            </w:r>
          </w:p>
        </w:tc>
      </w:tr>
      <w:tr w:rsidR="002821D1" w14:paraId="05D79190" w14:textId="77777777">
        <w:tc>
          <w:tcPr>
            <w:tcW w:w="2880" w:type="dxa"/>
            <w:gridSpan w:val="2"/>
          </w:tcPr>
          <w:p w14:paraId="11659CD0" w14:textId="77777777" w:rsidR="002821D1" w:rsidRDefault="00F46834">
            <w:r>
              <w:t>5</w:t>
            </w:r>
          </w:p>
        </w:tc>
        <w:tc>
          <w:tcPr>
            <w:tcW w:w="2880" w:type="dxa"/>
            <w:gridSpan w:val="2"/>
          </w:tcPr>
          <w:p w14:paraId="023D9203" w14:textId="77777777" w:rsidR="002821D1" w:rsidRDefault="00F46834">
            <w:proofErr w:type="spellStart"/>
            <w:r>
              <w:t>付款方式</w:t>
            </w:r>
            <w:proofErr w:type="spellEnd"/>
          </w:p>
        </w:tc>
        <w:tc>
          <w:tcPr>
            <w:tcW w:w="2880" w:type="dxa"/>
            <w:gridSpan w:val="2"/>
          </w:tcPr>
          <w:p w14:paraId="0F172448" w14:textId="77777777" w:rsidR="002821D1" w:rsidRDefault="00F46834">
            <w:pPr>
              <w:rPr>
                <w:lang w:eastAsia="zh-CN"/>
              </w:rPr>
            </w:pPr>
            <w:r>
              <w:rPr>
                <w:lang w:eastAsia="zh-CN"/>
              </w:rP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2821D1" w14:paraId="440DB8FC" w14:textId="77777777">
        <w:tc>
          <w:tcPr>
            <w:tcW w:w="2880" w:type="dxa"/>
            <w:gridSpan w:val="2"/>
            <w:vMerge w:val="restart"/>
          </w:tcPr>
          <w:p w14:paraId="39F7FCA8" w14:textId="77777777" w:rsidR="002821D1" w:rsidRDefault="00F46834">
            <w:r>
              <w:t>6</w:t>
            </w:r>
          </w:p>
        </w:tc>
        <w:tc>
          <w:tcPr>
            <w:tcW w:w="2880" w:type="dxa"/>
            <w:gridSpan w:val="2"/>
            <w:vMerge w:val="restart"/>
          </w:tcPr>
          <w:p w14:paraId="79A48D79" w14:textId="77777777" w:rsidR="002821D1" w:rsidRDefault="00F46834">
            <w:proofErr w:type="spellStart"/>
            <w:r>
              <w:t>违约责任</w:t>
            </w:r>
            <w:proofErr w:type="spellEnd"/>
          </w:p>
        </w:tc>
        <w:tc>
          <w:tcPr>
            <w:tcW w:w="2880" w:type="dxa"/>
            <w:gridSpan w:val="2"/>
          </w:tcPr>
          <w:p w14:paraId="38D44FFF" w14:textId="77777777" w:rsidR="002821D1" w:rsidRDefault="00F46834">
            <w:pPr>
              <w:rPr>
                <w:lang w:eastAsia="zh-CN"/>
              </w:rPr>
            </w:pPr>
            <w:r>
              <w:rPr>
                <w:lang w:eastAsia="zh-CN"/>
              </w:rPr>
              <w:t>6.1中标人不能交货的，需偿付不能交货部分货款的  10% 的违约金并按主管部门相关规定处理。</w:t>
            </w:r>
          </w:p>
        </w:tc>
      </w:tr>
      <w:tr w:rsidR="002821D1" w14:paraId="358133A4" w14:textId="77777777">
        <w:tc>
          <w:tcPr>
            <w:tcW w:w="2880" w:type="dxa"/>
            <w:gridSpan w:val="2"/>
            <w:vMerge/>
          </w:tcPr>
          <w:p w14:paraId="5D7E8319" w14:textId="77777777" w:rsidR="002821D1" w:rsidRDefault="002821D1">
            <w:pPr>
              <w:rPr>
                <w:lang w:eastAsia="zh-CN"/>
              </w:rPr>
            </w:pPr>
          </w:p>
        </w:tc>
        <w:tc>
          <w:tcPr>
            <w:tcW w:w="2880" w:type="dxa"/>
            <w:gridSpan w:val="2"/>
            <w:vMerge/>
          </w:tcPr>
          <w:p w14:paraId="597830F8" w14:textId="77777777" w:rsidR="002821D1" w:rsidRDefault="002821D1">
            <w:pPr>
              <w:rPr>
                <w:lang w:eastAsia="zh-CN"/>
              </w:rPr>
            </w:pPr>
          </w:p>
        </w:tc>
        <w:tc>
          <w:tcPr>
            <w:tcW w:w="2880" w:type="dxa"/>
            <w:gridSpan w:val="2"/>
          </w:tcPr>
          <w:p w14:paraId="72FB8098" w14:textId="77777777" w:rsidR="002821D1" w:rsidRDefault="00F46834">
            <w:pPr>
              <w:rPr>
                <w:lang w:eastAsia="zh-CN"/>
              </w:rPr>
            </w:pPr>
            <w:r>
              <w:rPr>
                <w:lang w:eastAsia="zh-CN"/>
              </w:rPr>
              <w:t>6.2中标人逾期交货的，将被没收履约保证金并按主管部门相关规定处理。</w:t>
            </w:r>
          </w:p>
        </w:tc>
      </w:tr>
      <w:tr w:rsidR="002821D1" w14:paraId="438A48BC" w14:textId="77777777">
        <w:tc>
          <w:tcPr>
            <w:tcW w:w="2880" w:type="dxa"/>
            <w:gridSpan w:val="2"/>
            <w:vMerge/>
          </w:tcPr>
          <w:p w14:paraId="38A6EE20" w14:textId="77777777" w:rsidR="002821D1" w:rsidRDefault="002821D1">
            <w:pPr>
              <w:rPr>
                <w:lang w:eastAsia="zh-CN"/>
              </w:rPr>
            </w:pPr>
          </w:p>
        </w:tc>
        <w:tc>
          <w:tcPr>
            <w:tcW w:w="2880" w:type="dxa"/>
            <w:gridSpan w:val="2"/>
            <w:vMerge/>
          </w:tcPr>
          <w:p w14:paraId="770A0967" w14:textId="77777777" w:rsidR="002821D1" w:rsidRDefault="002821D1">
            <w:pPr>
              <w:rPr>
                <w:lang w:eastAsia="zh-CN"/>
              </w:rPr>
            </w:pPr>
          </w:p>
        </w:tc>
        <w:tc>
          <w:tcPr>
            <w:tcW w:w="2880" w:type="dxa"/>
            <w:gridSpan w:val="2"/>
          </w:tcPr>
          <w:p w14:paraId="5717B512" w14:textId="77777777" w:rsidR="002821D1" w:rsidRDefault="00F46834">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2821D1" w14:paraId="430B5903" w14:textId="77777777">
        <w:tc>
          <w:tcPr>
            <w:tcW w:w="2880" w:type="dxa"/>
            <w:gridSpan w:val="2"/>
            <w:vMerge/>
          </w:tcPr>
          <w:p w14:paraId="2B151BEE" w14:textId="77777777" w:rsidR="002821D1" w:rsidRDefault="002821D1">
            <w:pPr>
              <w:rPr>
                <w:lang w:eastAsia="zh-CN"/>
              </w:rPr>
            </w:pPr>
          </w:p>
        </w:tc>
        <w:tc>
          <w:tcPr>
            <w:tcW w:w="2880" w:type="dxa"/>
            <w:gridSpan w:val="2"/>
            <w:vMerge/>
          </w:tcPr>
          <w:p w14:paraId="63DD45D0" w14:textId="77777777" w:rsidR="002821D1" w:rsidRDefault="002821D1">
            <w:pPr>
              <w:rPr>
                <w:lang w:eastAsia="zh-CN"/>
              </w:rPr>
            </w:pPr>
          </w:p>
        </w:tc>
        <w:tc>
          <w:tcPr>
            <w:tcW w:w="2880" w:type="dxa"/>
            <w:gridSpan w:val="2"/>
          </w:tcPr>
          <w:p w14:paraId="3ACC19EC" w14:textId="77777777" w:rsidR="002821D1" w:rsidRDefault="002821D1">
            <w:pPr>
              <w:rPr>
                <w:lang w:eastAsia="zh-CN"/>
              </w:rPr>
            </w:pPr>
          </w:p>
        </w:tc>
      </w:tr>
      <w:tr w:rsidR="002821D1" w14:paraId="58889EF6" w14:textId="77777777">
        <w:tc>
          <w:tcPr>
            <w:tcW w:w="2880" w:type="dxa"/>
            <w:gridSpan w:val="2"/>
            <w:vMerge/>
          </w:tcPr>
          <w:p w14:paraId="25629F9C" w14:textId="77777777" w:rsidR="002821D1" w:rsidRDefault="002821D1">
            <w:pPr>
              <w:rPr>
                <w:lang w:eastAsia="zh-CN"/>
              </w:rPr>
            </w:pPr>
          </w:p>
        </w:tc>
        <w:tc>
          <w:tcPr>
            <w:tcW w:w="2880" w:type="dxa"/>
            <w:gridSpan w:val="2"/>
            <w:vMerge/>
          </w:tcPr>
          <w:p w14:paraId="5391DD24" w14:textId="77777777" w:rsidR="002821D1" w:rsidRDefault="002821D1">
            <w:pPr>
              <w:rPr>
                <w:lang w:eastAsia="zh-CN"/>
              </w:rPr>
            </w:pPr>
          </w:p>
        </w:tc>
        <w:tc>
          <w:tcPr>
            <w:tcW w:w="2880" w:type="dxa"/>
            <w:gridSpan w:val="2"/>
          </w:tcPr>
          <w:p w14:paraId="1DDD9422" w14:textId="77777777" w:rsidR="002821D1" w:rsidRDefault="002821D1">
            <w:pPr>
              <w:rPr>
                <w:lang w:eastAsia="zh-CN"/>
              </w:rPr>
            </w:pPr>
          </w:p>
        </w:tc>
      </w:tr>
      <w:tr w:rsidR="002821D1" w14:paraId="5919F750" w14:textId="77777777">
        <w:tc>
          <w:tcPr>
            <w:tcW w:w="2880" w:type="dxa"/>
            <w:gridSpan w:val="2"/>
          </w:tcPr>
          <w:p w14:paraId="0C472F91" w14:textId="77777777" w:rsidR="002821D1" w:rsidRDefault="00F46834">
            <w:r>
              <w:lastRenderedPageBreak/>
              <w:t>7</w:t>
            </w:r>
          </w:p>
        </w:tc>
        <w:tc>
          <w:tcPr>
            <w:tcW w:w="2880" w:type="dxa"/>
            <w:gridSpan w:val="2"/>
          </w:tcPr>
          <w:p w14:paraId="21F88C3E" w14:textId="77777777" w:rsidR="002821D1" w:rsidRDefault="00F46834">
            <w:proofErr w:type="spellStart"/>
            <w:r>
              <w:t>数据接口要求</w:t>
            </w:r>
            <w:proofErr w:type="spellEnd"/>
          </w:p>
        </w:tc>
        <w:tc>
          <w:tcPr>
            <w:tcW w:w="2880" w:type="dxa"/>
            <w:gridSpan w:val="2"/>
          </w:tcPr>
          <w:p w14:paraId="5728F3B3" w14:textId="77777777" w:rsidR="002821D1" w:rsidRDefault="00F46834">
            <w:pPr>
              <w:rPr>
                <w:lang w:eastAsia="zh-CN"/>
              </w:rPr>
            </w:pPr>
            <w:r>
              <w:rPr>
                <w:lang w:eastAsia="zh-CN"/>
              </w:rPr>
              <w:t>7.1中标（成交）供应商应无偿配合医院信息科将设备连接到信息系统中，连接信息系统过程中如需产生费用则由其承担。中标（成交）供应商不能向医院信息系统如HIS、PACS、LIS等提出另行支付接口费等费用。</w:t>
            </w:r>
          </w:p>
        </w:tc>
      </w:tr>
      <w:tr w:rsidR="002821D1" w14:paraId="3B496BEA" w14:textId="77777777">
        <w:tc>
          <w:tcPr>
            <w:tcW w:w="2880" w:type="dxa"/>
            <w:gridSpan w:val="2"/>
          </w:tcPr>
          <w:p w14:paraId="5431975F" w14:textId="77777777" w:rsidR="002821D1" w:rsidRDefault="00F46834">
            <w:r>
              <w:t>8</w:t>
            </w:r>
          </w:p>
        </w:tc>
        <w:tc>
          <w:tcPr>
            <w:tcW w:w="2880" w:type="dxa"/>
            <w:gridSpan w:val="2"/>
          </w:tcPr>
          <w:p w14:paraId="0D88F327" w14:textId="77777777" w:rsidR="002821D1" w:rsidRDefault="00F46834">
            <w:proofErr w:type="spellStart"/>
            <w:r>
              <w:t>其他</w:t>
            </w:r>
            <w:proofErr w:type="spellEnd"/>
          </w:p>
        </w:tc>
        <w:tc>
          <w:tcPr>
            <w:tcW w:w="2880" w:type="dxa"/>
            <w:gridSpan w:val="2"/>
          </w:tcPr>
          <w:p w14:paraId="59E4D843" w14:textId="77777777" w:rsidR="002821D1" w:rsidRDefault="00F46834">
            <w:pPr>
              <w:rPr>
                <w:lang w:eastAsia="zh-CN"/>
              </w:rPr>
            </w:pPr>
            <w:r>
              <w:rPr>
                <w:lang w:eastAsia="zh-CN"/>
              </w:rPr>
              <w:t>8.1投标人应按其投标文件中的承诺，进行其他售后服务工作。</w:t>
            </w:r>
          </w:p>
        </w:tc>
      </w:tr>
      <w:tr w:rsidR="002821D1" w14:paraId="6242C907" w14:textId="77777777">
        <w:tc>
          <w:tcPr>
            <w:tcW w:w="1440" w:type="dxa"/>
            <w:vMerge w:val="restart"/>
          </w:tcPr>
          <w:p w14:paraId="0ABDC73A" w14:textId="77777777" w:rsidR="002821D1" w:rsidRDefault="00F46834">
            <w:r>
              <w:t>9</w:t>
            </w:r>
          </w:p>
        </w:tc>
        <w:tc>
          <w:tcPr>
            <w:tcW w:w="1440" w:type="dxa"/>
          </w:tcPr>
          <w:p w14:paraId="2D90C008" w14:textId="77777777" w:rsidR="002821D1" w:rsidRDefault="00F46834">
            <w:proofErr w:type="spellStart"/>
            <w:r>
              <w:t>配件名称</w:t>
            </w:r>
            <w:proofErr w:type="spellEnd"/>
          </w:p>
        </w:tc>
        <w:tc>
          <w:tcPr>
            <w:tcW w:w="1440" w:type="dxa"/>
          </w:tcPr>
          <w:p w14:paraId="2523C315" w14:textId="77777777" w:rsidR="002821D1" w:rsidRDefault="00F46834">
            <w:proofErr w:type="spellStart"/>
            <w:r>
              <w:t>单位</w:t>
            </w:r>
            <w:proofErr w:type="spellEnd"/>
          </w:p>
        </w:tc>
        <w:tc>
          <w:tcPr>
            <w:tcW w:w="1440" w:type="dxa"/>
          </w:tcPr>
          <w:p w14:paraId="67FFBDBD" w14:textId="77777777" w:rsidR="002821D1" w:rsidRDefault="00F46834">
            <w:proofErr w:type="spellStart"/>
            <w:r>
              <w:t>单价</w:t>
            </w:r>
            <w:proofErr w:type="spellEnd"/>
          </w:p>
        </w:tc>
        <w:tc>
          <w:tcPr>
            <w:tcW w:w="1440" w:type="dxa"/>
          </w:tcPr>
          <w:p w14:paraId="591EF5F1" w14:textId="77777777" w:rsidR="002821D1" w:rsidRDefault="00F46834">
            <w:proofErr w:type="spellStart"/>
            <w:r>
              <w:t>生产厂商</w:t>
            </w:r>
            <w:proofErr w:type="spellEnd"/>
          </w:p>
        </w:tc>
        <w:tc>
          <w:tcPr>
            <w:tcW w:w="1440" w:type="dxa"/>
          </w:tcPr>
          <w:p w14:paraId="13CE092D" w14:textId="77777777" w:rsidR="002821D1" w:rsidRDefault="00F46834">
            <w:proofErr w:type="spellStart"/>
            <w:r>
              <w:t>备注</w:t>
            </w:r>
            <w:proofErr w:type="spellEnd"/>
          </w:p>
        </w:tc>
      </w:tr>
      <w:tr w:rsidR="002821D1" w14:paraId="7781BE3A" w14:textId="77777777">
        <w:tc>
          <w:tcPr>
            <w:tcW w:w="1440" w:type="dxa"/>
            <w:vMerge/>
          </w:tcPr>
          <w:p w14:paraId="37270EE6" w14:textId="77777777" w:rsidR="002821D1" w:rsidRDefault="002821D1"/>
        </w:tc>
        <w:tc>
          <w:tcPr>
            <w:tcW w:w="1440" w:type="dxa"/>
          </w:tcPr>
          <w:p w14:paraId="707362F8" w14:textId="77777777" w:rsidR="002821D1" w:rsidRDefault="00F46834">
            <w:pPr>
              <w:rPr>
                <w:lang w:eastAsia="zh-CN"/>
              </w:rPr>
            </w:pPr>
            <w:r>
              <w:rPr>
                <w:rFonts w:hint="eastAsia"/>
                <w:lang w:eastAsia="zh-CN"/>
              </w:rPr>
              <w:t>无</w:t>
            </w:r>
          </w:p>
        </w:tc>
        <w:tc>
          <w:tcPr>
            <w:tcW w:w="1440" w:type="dxa"/>
          </w:tcPr>
          <w:p w14:paraId="15A8C6FF" w14:textId="77777777" w:rsidR="002821D1" w:rsidRDefault="002821D1"/>
        </w:tc>
        <w:tc>
          <w:tcPr>
            <w:tcW w:w="1440" w:type="dxa"/>
          </w:tcPr>
          <w:p w14:paraId="06E6E4B4" w14:textId="77777777" w:rsidR="002821D1" w:rsidRDefault="002821D1"/>
        </w:tc>
        <w:tc>
          <w:tcPr>
            <w:tcW w:w="1440" w:type="dxa"/>
          </w:tcPr>
          <w:p w14:paraId="62E08C7A" w14:textId="77777777" w:rsidR="002821D1" w:rsidRDefault="002821D1"/>
        </w:tc>
        <w:tc>
          <w:tcPr>
            <w:tcW w:w="1440" w:type="dxa"/>
          </w:tcPr>
          <w:p w14:paraId="5B7A2246" w14:textId="77777777" w:rsidR="002821D1" w:rsidRDefault="002821D1"/>
        </w:tc>
      </w:tr>
    </w:tbl>
    <w:p w14:paraId="476BBF5D" w14:textId="77777777" w:rsidR="008F7726" w:rsidRDefault="008F7726"/>
    <w:sectPr w:rsidR="008F7726"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8D17C" w14:textId="77777777" w:rsidR="006F390F" w:rsidRDefault="006F390F" w:rsidP="00DD1B8F">
      <w:pPr>
        <w:spacing w:after="0" w:line="240" w:lineRule="auto"/>
      </w:pPr>
      <w:r>
        <w:separator/>
      </w:r>
    </w:p>
  </w:endnote>
  <w:endnote w:type="continuationSeparator" w:id="0">
    <w:p w14:paraId="225FA3F5" w14:textId="77777777" w:rsidR="006F390F" w:rsidRDefault="006F390F" w:rsidP="00DD1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6983B" w14:textId="77777777" w:rsidR="006F390F" w:rsidRDefault="006F390F" w:rsidP="00DD1B8F">
      <w:pPr>
        <w:spacing w:after="0" w:line="240" w:lineRule="auto"/>
      </w:pPr>
      <w:r>
        <w:separator/>
      </w:r>
    </w:p>
  </w:footnote>
  <w:footnote w:type="continuationSeparator" w:id="0">
    <w:p w14:paraId="15A1651A" w14:textId="77777777" w:rsidR="006F390F" w:rsidRDefault="006F390F" w:rsidP="00DD1B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47730"/>
    <w:rsid w:val="00034616"/>
    <w:rsid w:val="0006063C"/>
    <w:rsid w:val="001328E2"/>
    <w:rsid w:val="0015074B"/>
    <w:rsid w:val="002821D1"/>
    <w:rsid w:val="0029639D"/>
    <w:rsid w:val="00326F90"/>
    <w:rsid w:val="006F390F"/>
    <w:rsid w:val="006F722C"/>
    <w:rsid w:val="008F7726"/>
    <w:rsid w:val="00AA1D8D"/>
    <w:rsid w:val="00B47730"/>
    <w:rsid w:val="00BF053D"/>
    <w:rsid w:val="00CB0664"/>
    <w:rsid w:val="00DD1B8F"/>
    <w:rsid w:val="00F46834"/>
    <w:rsid w:val="00FC693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F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unhideWhenUsed/>
    <w:rsid w:val="00DD1B8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rsid w:val="00DD1B8F"/>
    <w:rPr>
      <w:rFonts w:ascii="宋体" w:eastAsia="宋体" w:hAnsi="宋体"/>
      <w:sz w:val="18"/>
      <w:szCs w:val="18"/>
    </w:rPr>
  </w:style>
  <w:style w:type="paragraph" w:styleId="aff0">
    <w:name w:val="footer"/>
    <w:basedOn w:val="a1"/>
    <w:link w:val="Char6"/>
    <w:uiPriority w:val="99"/>
    <w:unhideWhenUsed/>
    <w:rsid w:val="00DD1B8F"/>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rsid w:val="00DD1B8F"/>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8279C-EB77-4B19-94A4-C612A64D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502</Words>
  <Characters>2866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3362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win7-copy</cp:lastModifiedBy>
  <cp:revision>4</cp:revision>
  <dcterms:created xsi:type="dcterms:W3CDTF">2021-08-24T02:19:00Z</dcterms:created>
  <dcterms:modified xsi:type="dcterms:W3CDTF">2021-08-26T01:04:00Z</dcterms:modified>
</cp:coreProperties>
</file>